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</w:pPr>
      <w:r>
        <w:t>附件4-3</w:t>
      </w:r>
    </w:p>
    <w:p>
      <w:pPr>
        <w:pStyle w:val="19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财政支出绩效评价报告</w:t>
      </w:r>
    </w:p>
    <w:p>
      <w:pPr>
        <w:pStyle w:val="19"/>
      </w:pP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一、项目基本情况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</w:t>
      </w:r>
    </w:p>
    <w:p>
      <w:pPr>
        <w:pStyle w:val="19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为了保障工作顺利开展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截止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2021年年底，发改局办公经费及信息服务站2021年医疗保险单位部分缴费28.6849万元，于2021年全额完成支付。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（二）项目绩效目标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尽快将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办公经费及医疗保险发放到位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。严格支付流程。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二、绩效评价工作开展情况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（一）绩效评价目的、对象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目的：保障项目圆满完成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评价对象：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办公经费及信息服务站2021年医疗保险单位部分缴费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（二）绩效评价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方法和评价过程概述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单位成立绩效评价工作小组，针对2021年办公经费及信息服务站2021年医疗保险单位部分缴费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评价工作分定量评价和定性评价两个步骤，定量评价以评价客体提供的相关资料为基础，经过认真审查和核对，测出定量评价结果；定性评价由工作组调查问卷，听取单位领导及相关人员的情况介绍及现场考察提问，经量化分析得出定性评价结果。评价工作组综合定量和定性评价结果，形成综合评价结论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三、综合评价情况及评价结论（附相关评分表）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经评价，本单位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办公经费及信息服务站2021年医疗保险单位部分缴费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91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分，评价结果为优秀。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四、绩效评价指标分析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（一）项目产出情况。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办公经费及信息服务站2021年医疗保险单位部分缴费发放到位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，绩效目标达成“优”。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（二）项目效益情况。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工作进展顺利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，绩效目标达成预期，实现“优”的评价。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五、主要经验及做法、存在的问题及原因分析、改进措施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（一）主要经验及做法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各级财政比较紧张，各部门各单位必须克服畏难情绪，凡是符合政策规定的问题，该解决的尽快解决；财政补助资金到位后，绝不拖延支付，做到及时足额支付。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（二）存在问题和建议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1.存在问题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在人才队伍建设方面，队伍素质还有待提高，尤其是高尖精人才紧缺。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2.建议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重视队伍建设，完善人事人才支撑体系，组织开展能力提升培训、人才引进服务等工作。</w:t>
      </w: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rPr>
          <w:lang w:eastAsia="zh-CN"/>
        </w:rPr>
      </w:pP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jMWQ1NWViYTA3Y2UyMDBhMTMyYTUzYzk2OWUyNWUifQ=="/>
  </w:docVars>
  <w:rsids>
    <w:rsidRoot w:val="00B47730"/>
    <w:rsid w:val="0000070E"/>
    <w:rsid w:val="00034616"/>
    <w:rsid w:val="0006063C"/>
    <w:rsid w:val="001366EC"/>
    <w:rsid w:val="0015074B"/>
    <w:rsid w:val="001A6A10"/>
    <w:rsid w:val="0029639D"/>
    <w:rsid w:val="002A20FD"/>
    <w:rsid w:val="00326F90"/>
    <w:rsid w:val="004F4DC4"/>
    <w:rsid w:val="00500BC5"/>
    <w:rsid w:val="0056242D"/>
    <w:rsid w:val="005B4883"/>
    <w:rsid w:val="00660D67"/>
    <w:rsid w:val="0068235E"/>
    <w:rsid w:val="007201C3"/>
    <w:rsid w:val="007406BA"/>
    <w:rsid w:val="007D1D94"/>
    <w:rsid w:val="0080625A"/>
    <w:rsid w:val="00896BEE"/>
    <w:rsid w:val="009B5218"/>
    <w:rsid w:val="00AA1D8D"/>
    <w:rsid w:val="00AC19CD"/>
    <w:rsid w:val="00B03E08"/>
    <w:rsid w:val="00B47730"/>
    <w:rsid w:val="00B536F0"/>
    <w:rsid w:val="00B76C05"/>
    <w:rsid w:val="00B8326B"/>
    <w:rsid w:val="00BA5EDD"/>
    <w:rsid w:val="00BE07B3"/>
    <w:rsid w:val="00C924BB"/>
    <w:rsid w:val="00C96D5B"/>
    <w:rsid w:val="00CB0664"/>
    <w:rsid w:val="00CD0B9E"/>
    <w:rsid w:val="00DD017A"/>
    <w:rsid w:val="00E651D3"/>
    <w:rsid w:val="00EE4BFB"/>
    <w:rsid w:val="00F567FB"/>
    <w:rsid w:val="00F95583"/>
    <w:rsid w:val="00FB1795"/>
    <w:rsid w:val="00FC693F"/>
    <w:rsid w:val="01937E47"/>
    <w:rsid w:val="03A2021E"/>
    <w:rsid w:val="03DE5A5A"/>
    <w:rsid w:val="04D330E5"/>
    <w:rsid w:val="0F16254C"/>
    <w:rsid w:val="10881228"/>
    <w:rsid w:val="15431BC1"/>
    <w:rsid w:val="163124EB"/>
    <w:rsid w:val="20234AC9"/>
    <w:rsid w:val="21412459"/>
    <w:rsid w:val="2622560D"/>
    <w:rsid w:val="26BA105C"/>
    <w:rsid w:val="281A4A03"/>
    <w:rsid w:val="320C360F"/>
    <w:rsid w:val="35092088"/>
    <w:rsid w:val="35A425BD"/>
    <w:rsid w:val="36182375"/>
    <w:rsid w:val="387737AC"/>
    <w:rsid w:val="393E177F"/>
    <w:rsid w:val="3BB80364"/>
    <w:rsid w:val="3DF338D5"/>
    <w:rsid w:val="410A340F"/>
    <w:rsid w:val="448B4867"/>
    <w:rsid w:val="45AB2CE7"/>
    <w:rsid w:val="476B5F3B"/>
    <w:rsid w:val="4BCE3A9C"/>
    <w:rsid w:val="53764934"/>
    <w:rsid w:val="53894668"/>
    <w:rsid w:val="601B2AEB"/>
    <w:rsid w:val="644131E3"/>
    <w:rsid w:val="64DB0A9B"/>
    <w:rsid w:val="66374CD0"/>
    <w:rsid w:val="69AE677E"/>
    <w:rsid w:val="70967F6C"/>
    <w:rsid w:val="72AA3A3A"/>
    <w:rsid w:val="7A6667CE"/>
    <w:rsid w:val="7C266648"/>
    <w:rsid w:val="7D36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qFormat/>
    <w:uiPriority w:val="67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页眉 Char"/>
    <w:basedOn w:val="132"/>
    <w:link w:val="25"/>
    <w:qFormat/>
    <w:uiPriority w:val="99"/>
  </w:style>
  <w:style w:type="character" w:customStyle="1" w:styleId="136">
    <w:name w:val="页脚 Char"/>
    <w:basedOn w:val="132"/>
    <w:link w:val="24"/>
    <w:qFormat/>
    <w:uiPriority w:val="99"/>
  </w:style>
  <w:style w:type="paragraph" w:styleId="137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标题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标题 2 Char"/>
    <w:basedOn w:val="132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标题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标题 Char"/>
    <w:basedOn w:val="132"/>
    <w:link w:val="3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副标题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2"/>
    <w:link w:val="19"/>
    <w:qFormat/>
    <w:uiPriority w:val="99"/>
  </w:style>
  <w:style w:type="character" w:customStyle="1" w:styleId="145">
    <w:name w:val="正文文本 2 Char"/>
    <w:basedOn w:val="132"/>
    <w:link w:val="28"/>
    <w:qFormat/>
    <w:uiPriority w:val="99"/>
  </w:style>
  <w:style w:type="character" w:customStyle="1" w:styleId="146">
    <w:name w:val="正文文本 3 Char"/>
    <w:basedOn w:val="132"/>
    <w:link w:val="17"/>
    <w:qFormat/>
    <w:uiPriority w:val="99"/>
    <w:rPr>
      <w:sz w:val="16"/>
      <w:szCs w:val="16"/>
    </w:rPr>
  </w:style>
  <w:style w:type="character" w:customStyle="1" w:styleId="147">
    <w:name w:val="宏文本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引用 Char"/>
    <w:basedOn w:val="132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标题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标题 5 Char"/>
    <w:basedOn w:val="132"/>
    <w:link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标题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标题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标题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标题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明显引用 Char"/>
    <w:basedOn w:val="132"/>
    <w:link w:val="156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不明显强调1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明显强调1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不明显参考1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明显参考1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书籍标题1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标题1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0386D3-6FF8-4D98-A32C-DA8D636172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7173</Words>
  <Characters>7419</Characters>
  <Lines>55</Lines>
  <Paragraphs>15</Paragraphs>
  <TotalTime>3</TotalTime>
  <ScaleCrop>false</ScaleCrop>
  <LinksUpToDate>false</LinksUpToDate>
  <CharactersWithSpaces>7494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小雷</cp:lastModifiedBy>
  <dcterms:modified xsi:type="dcterms:W3CDTF">2022-08-04T02:08:07Z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8B58F9EE291F47CBB091DA135D755097</vt:lpwstr>
  </property>
</Properties>
</file>